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8E1A5" w14:textId="77777777" w:rsidR="00C83EFB" w:rsidRDefault="00F2486E">
      <w:pPr>
        <w:pStyle w:val="Heading1"/>
      </w:pPr>
      <w:r>
        <w:t>Carroll County, Ohio – Dental Resources</w:t>
      </w:r>
    </w:p>
    <w:p w14:paraId="6D4548FC" w14:textId="77777777" w:rsidR="00C83EFB" w:rsidRPr="00F2486E" w:rsidRDefault="00F2486E" w:rsidP="00F2486E">
      <w:pPr>
        <w:pStyle w:val="ListParagraph"/>
        <w:numPr>
          <w:ilvl w:val="0"/>
          <w:numId w:val="10"/>
        </w:numPr>
        <w:rPr>
          <w:b/>
          <w:bCs/>
        </w:rPr>
      </w:pPr>
      <w:r w:rsidRPr="00F2486E">
        <w:rPr>
          <w:b/>
          <w:bCs/>
        </w:rPr>
        <w:t>The Dowell Dental Group (Carrollton, Minerva, Dover)</w:t>
      </w:r>
    </w:p>
    <w:p w14:paraId="7BD8DE77" w14:textId="77777777" w:rsidR="00F2486E" w:rsidRDefault="00F2486E" w:rsidP="00F2486E">
      <w:pPr>
        <w:pStyle w:val="ListParagraph"/>
        <w:numPr>
          <w:ilvl w:val="0"/>
          <w:numId w:val="16"/>
        </w:numPr>
      </w:pPr>
      <w:r>
        <w:t>Provides general dentistry including implants, dentures, crowns, cleanings, and restorative services</w:t>
      </w:r>
    </w:p>
    <w:p w14:paraId="160DE7C8" w14:textId="23F4A7DF" w:rsidR="00C83EFB" w:rsidRDefault="00F2486E" w:rsidP="00F2486E">
      <w:pPr>
        <w:pStyle w:val="ListParagraph"/>
        <w:numPr>
          <w:ilvl w:val="1"/>
          <w:numId w:val="16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https://www.dowelldental.com</w:t>
        </w:r>
      </w:hyperlink>
    </w:p>
    <w:p w14:paraId="3F763890" w14:textId="77777777" w:rsidR="00F2486E" w:rsidRDefault="00F2486E" w:rsidP="00F2486E">
      <w:pPr>
        <w:pStyle w:val="ListParagraph"/>
      </w:pPr>
    </w:p>
    <w:p w14:paraId="2E819D6D" w14:textId="77777777" w:rsidR="00C83EFB" w:rsidRPr="00F2486E" w:rsidRDefault="00F2486E" w:rsidP="00F2486E">
      <w:pPr>
        <w:pStyle w:val="ListParagraph"/>
        <w:numPr>
          <w:ilvl w:val="0"/>
          <w:numId w:val="10"/>
        </w:numPr>
        <w:rPr>
          <w:b/>
          <w:bCs/>
        </w:rPr>
      </w:pPr>
      <w:r w:rsidRPr="00F2486E">
        <w:rPr>
          <w:b/>
          <w:bCs/>
        </w:rPr>
        <w:t>SpringVale Health Centers – Carroll County Dental Clinic</w:t>
      </w:r>
    </w:p>
    <w:p w14:paraId="253E6A93" w14:textId="77777777" w:rsidR="00F2486E" w:rsidRDefault="00F2486E" w:rsidP="00F2486E">
      <w:pPr>
        <w:pStyle w:val="ListParagraph"/>
        <w:numPr>
          <w:ilvl w:val="0"/>
          <w:numId w:val="14"/>
        </w:numPr>
      </w:pPr>
      <w:r>
        <w:t>Offers dental and hygiene services for all ages</w:t>
      </w:r>
    </w:p>
    <w:p w14:paraId="1ED6DFE0" w14:textId="77777777" w:rsidR="00F2486E" w:rsidRDefault="00F2486E" w:rsidP="00F2486E">
      <w:pPr>
        <w:pStyle w:val="ListParagraph"/>
        <w:numPr>
          <w:ilvl w:val="0"/>
          <w:numId w:val="14"/>
        </w:numPr>
      </w:pPr>
      <w:r>
        <w:t>Sliding-fee scale available for eligible patients</w:t>
      </w:r>
    </w:p>
    <w:p w14:paraId="3D813A29" w14:textId="218C4F9C" w:rsidR="00C83EFB" w:rsidRDefault="00F2486E" w:rsidP="00F2486E">
      <w:pPr>
        <w:pStyle w:val="ListParagraph"/>
        <w:numPr>
          <w:ilvl w:val="1"/>
          <w:numId w:val="14"/>
        </w:numPr>
      </w:pPr>
      <w:r>
        <w:t xml:space="preserve">Website: </w:t>
      </w:r>
      <w:hyperlink r:id="rId7" w:history="1">
        <w:r w:rsidRPr="000D5537">
          <w:rPr>
            <w:rStyle w:val="Hyperlink"/>
          </w:rPr>
          <w:t>https://springvalehealth.org</w:t>
        </w:r>
      </w:hyperlink>
    </w:p>
    <w:p w14:paraId="70FDA8D5" w14:textId="77777777" w:rsidR="00F2486E" w:rsidRDefault="00F2486E" w:rsidP="00F2486E">
      <w:pPr>
        <w:pStyle w:val="ListParagraph"/>
      </w:pPr>
    </w:p>
    <w:p w14:paraId="21A10F63" w14:textId="77777777" w:rsidR="00C83EFB" w:rsidRPr="00F2486E" w:rsidRDefault="00F2486E" w:rsidP="00F2486E">
      <w:pPr>
        <w:pStyle w:val="ListParagraph"/>
        <w:numPr>
          <w:ilvl w:val="0"/>
          <w:numId w:val="10"/>
        </w:numPr>
        <w:rPr>
          <w:b/>
          <w:bCs/>
        </w:rPr>
      </w:pPr>
      <w:r w:rsidRPr="00F2486E">
        <w:rPr>
          <w:b/>
          <w:bCs/>
        </w:rPr>
        <w:t>Southeast Healthcare – Carroll County Site</w:t>
      </w:r>
    </w:p>
    <w:p w14:paraId="0A8FEF0E" w14:textId="77777777" w:rsidR="00F2486E" w:rsidRDefault="00F2486E" w:rsidP="00F2486E">
      <w:pPr>
        <w:pStyle w:val="ListParagraph"/>
        <w:numPr>
          <w:ilvl w:val="0"/>
          <w:numId w:val="12"/>
        </w:numPr>
      </w:pPr>
      <w:r>
        <w:t>Provides general family dentistry including cleanings, fillings, X-rays, and extractions</w:t>
      </w:r>
    </w:p>
    <w:p w14:paraId="3AD8104C" w14:textId="1CEB5105" w:rsidR="00C83EFB" w:rsidRDefault="00F2486E" w:rsidP="00F2486E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0D5537">
          <w:rPr>
            <w:rStyle w:val="Hyperlink"/>
          </w:rPr>
          <w:t>https://southeasthc.org/services/dental-services</w:t>
        </w:r>
      </w:hyperlink>
    </w:p>
    <w:p w14:paraId="6D4E9CAD" w14:textId="77777777" w:rsidR="00F2486E" w:rsidRDefault="00F2486E" w:rsidP="00F2486E">
      <w:pPr>
        <w:pStyle w:val="ListParagraph"/>
      </w:pPr>
    </w:p>
    <w:sectPr w:rsidR="00F2486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D212B93"/>
    <w:multiLevelType w:val="hybridMultilevel"/>
    <w:tmpl w:val="E9920A18"/>
    <w:lvl w:ilvl="0" w:tplc="7CD21EDE">
      <w:start w:val="211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C6A0E"/>
    <w:multiLevelType w:val="hybridMultilevel"/>
    <w:tmpl w:val="E7E26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64A18"/>
    <w:multiLevelType w:val="hybridMultilevel"/>
    <w:tmpl w:val="01522336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F3718BB"/>
    <w:multiLevelType w:val="hybridMultilevel"/>
    <w:tmpl w:val="D3562806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609C7B74"/>
    <w:multiLevelType w:val="hybridMultilevel"/>
    <w:tmpl w:val="A63CCCD0"/>
    <w:lvl w:ilvl="0" w:tplc="7CD21EDE">
      <w:start w:val="211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35B57"/>
    <w:multiLevelType w:val="hybridMultilevel"/>
    <w:tmpl w:val="D0BEB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400C2"/>
    <w:multiLevelType w:val="hybridMultilevel"/>
    <w:tmpl w:val="8530F256"/>
    <w:lvl w:ilvl="0" w:tplc="7CD21EDE">
      <w:start w:val="211"/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558278156">
    <w:abstractNumId w:val="8"/>
  </w:num>
  <w:num w:numId="2" w16cid:durableId="514080008">
    <w:abstractNumId w:val="6"/>
  </w:num>
  <w:num w:numId="3" w16cid:durableId="1939559233">
    <w:abstractNumId w:val="5"/>
  </w:num>
  <w:num w:numId="4" w16cid:durableId="888692187">
    <w:abstractNumId w:val="4"/>
  </w:num>
  <w:num w:numId="5" w16cid:durableId="1188711223">
    <w:abstractNumId w:val="7"/>
  </w:num>
  <w:num w:numId="6" w16cid:durableId="452867686">
    <w:abstractNumId w:val="3"/>
  </w:num>
  <w:num w:numId="7" w16cid:durableId="1065756693">
    <w:abstractNumId w:val="2"/>
  </w:num>
  <w:num w:numId="8" w16cid:durableId="1451241186">
    <w:abstractNumId w:val="1"/>
  </w:num>
  <w:num w:numId="9" w16cid:durableId="1578974150">
    <w:abstractNumId w:val="0"/>
  </w:num>
  <w:num w:numId="10" w16cid:durableId="624386472">
    <w:abstractNumId w:val="10"/>
  </w:num>
  <w:num w:numId="11" w16cid:durableId="1500661196">
    <w:abstractNumId w:val="14"/>
  </w:num>
  <w:num w:numId="12" w16cid:durableId="1717270725">
    <w:abstractNumId w:val="12"/>
  </w:num>
  <w:num w:numId="13" w16cid:durableId="1592810457">
    <w:abstractNumId w:val="13"/>
  </w:num>
  <w:num w:numId="14" w16cid:durableId="1639070543">
    <w:abstractNumId w:val="11"/>
  </w:num>
  <w:num w:numId="15" w16cid:durableId="1852522053">
    <w:abstractNumId w:val="9"/>
  </w:num>
  <w:num w:numId="16" w16cid:durableId="20940821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757DB"/>
    <w:rsid w:val="0029639D"/>
    <w:rsid w:val="00326F90"/>
    <w:rsid w:val="00532585"/>
    <w:rsid w:val="00AA1D8D"/>
    <w:rsid w:val="00AF2177"/>
    <w:rsid w:val="00B47730"/>
    <w:rsid w:val="00C83EFB"/>
    <w:rsid w:val="00CB0664"/>
    <w:rsid w:val="00F248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59CEBC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248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48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theasthc.org/services/dental-services" TargetMode="External"/><Relationship Id="rId3" Type="http://schemas.openxmlformats.org/officeDocument/2006/relationships/styles" Target="styles.xml"/><Relationship Id="rId7" Type="http://schemas.openxmlformats.org/officeDocument/2006/relationships/hyperlink" Target="https://springvalehealth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owelldenta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690</Characters>
  <Application>Microsoft Office Word</Application>
  <DocSecurity>0</DocSecurity>
  <Lines>15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2025-10-02T17:58:00Z</cp:lastPrinted>
  <dcterms:created xsi:type="dcterms:W3CDTF">2025-10-02T18:00:00Z</dcterms:created>
  <dcterms:modified xsi:type="dcterms:W3CDTF">2026-01-21T17:06:00Z</dcterms:modified>
  <cp:category/>
</cp:coreProperties>
</file>